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3.0.0 -->
  <w:background w:color="ffffff">
    <v:background id="_x0000_s1025" filled="t" fillcolor="white"/>
  </w:background>
  <w:body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which of the following does diplomacy refer?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relationship between the states in a federal system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philosophy that sees nations as normally willing to cooperate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Formal public meetings held by heads of government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Relations between countries, including the settling of disputes and conflicts among nations by peaceful and non-military methods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manner in which the armed forces are deployed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6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Facing the World: Foreign and Defense Policies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13.1.1 - Articulate the purpose of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1:36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1:38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a country settles a dispute with another country using peaceful means instead of resorting to war, it is an example of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Arbitrage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Diplomacy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Collective bargaining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Isolationism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Expansionism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6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Facing the World: Foreign and Defense Policies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13.1.1 - Articulate the purpose of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1:41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1:45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 policy designed to protect the independence and political integrity of a country is known as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5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 military alliance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Collective defense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Statesmanship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Foreign policy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National security policy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6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Facing the World: Foreign and Defense Policies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13.1.1 - Articulate the purpose of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1:46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1:49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Given the dynamics of the process of diplomacy, which of the following is necessary for it to be successful?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37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parties involved are democracies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parties are allies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parties are equal in their military power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parties are equal in their economic power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All parties are willing to negotiate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6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Facing the World: Foreign and Defense Policies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13.3.2 - Name the main purpose of diplomacy.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1:49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Assistance to other nations in the form of grants, loans, or credits to buy the assisting nation’s products is called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66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In-kind subsidy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Tariff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Export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aid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Foreign direct investment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87"/>
              <w:gridCol w:w="65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Facing the World: Foreign and Defense Policies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13.3.6 - Comment on the effectiveness of the different instruments of U.S.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1:51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12/11/2020 1:55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a U.S. president supports an allied foreign regime, even when that regime is non-democratic or oppressive of its people, that president is acting in line with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7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Humanitarian idealism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Collective security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realism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Moral idealism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Collective security and moral idealism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Facing the World: Foreign and Defense Policies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13.1.5 - List the main goals of U.S.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12:38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12:57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was President Woodrow Wilson's proposal for the League of Nations most compatible with?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0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Humanitarian assistance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Collective security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Political realism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Moral idealism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Collective security and political realism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Facing the World: Foreign and Defense Policies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13.1.5 - List the main goals of U.S.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12:59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Iraq is generally seen as divided into which three principal groups?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0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Shiite Arabs, Shiite Persians, and Kurds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Sunni Arabs, Shiite Arabs, and Kurds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Sunni Arabs, Shiite Persians, and Kurds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Sunni Arabs, Christian Arabs, and Kurds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Shiite Arabs, Christian Arabs, and Kurds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3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Terrorism and Warfare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13.1.6 - Identify at least one non-state actor.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1:04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1:06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regimes was the U.S. war in Afghanistan fought against?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IRIT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ISIS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 Shabab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Boko Haram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Taliban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22"/>
              <w:gridCol w:w="60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Terrorism and Warfare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13.1.2 - Examine the types of entities that threaten U.S.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1:06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1:09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United States entered into the Gulf War in 1990 to drive which leader’s troops out of Kuwait?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08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Saddam Hussein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Osama bin Laden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Yasser Arafat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Muammar Gaddafi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Kim Il Sung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Terrorism and Warfare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13.1.5 - List the main goals of U.S.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people of Iraq are divided into how many principal group(s)?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9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More than twenty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Five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Eleven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Three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One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30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Terrorism and Warfare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13.1.6 - Identify at least one non-state actor.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Why did the Bush administration launch a military surge in 2007 in Iraq?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5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hunt down the remaining members of the Sunni regime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locate bin Laden and bring him to justice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topple Saddam Hussein from power in Iraq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defeat an increasingly violent insurgency that was destabilizing Iraq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To overthrow an Iraqi government that was not cooperating with American plans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087"/>
              <w:gridCol w:w="655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Terrorism and Warfare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13.3.6 - Comment on the effectiveness of the different instruments of U.S.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types of activity would a person who sets off a bomb in a crowded place, harming innocent civilians, be engaged in?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2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Non-standard warfare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Foreign policy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Defense policy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Conventional warfare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Terrorism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22"/>
              <w:gridCol w:w="60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Terrorism and Warfare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13.1.2 - Examine the types of entities that threaten U.S.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1:19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Cold War was an ideological, political, and economic confrontation between which of the following two powers?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49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and Germany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Britain and France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and Japan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and China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United States and the Soviet Union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U.S. Diplomatic Efforts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13.1.5 - List the main goals of U.S.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Cold War refers to a conflict between the United States and its democratic allies, and which set of countries?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47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"Asian Tigers"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Axis powers of Germany, Italy, and Japan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Soviet Union and communist-allied countries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South America and leftist guerrillas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European Union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U.S. Diplomatic Efforts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13.1.5 - List the main goals of U.S.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Cold War refers to the confrontation between the United States and what other country after World War II?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China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North Korea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Soviet Union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Vietnam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Libya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U.S. Diplomatic Efforts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13.1.5 - List the main goals of U.S.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Currently, which of the following is the greatest concern in U.S. and Iranian relations?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23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Iran's assistance to insurgents in Iraq and Afghanistan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Iran’s secret development of a nuclear capability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Iran's treatment of American citizens living and working in Iran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Iran's closed society that forbids Iranians from traveling outside of Iran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U.S. treatment of Iranian citizens living and working in the United States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22"/>
              <w:gridCol w:w="60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U.S. Diplomatic Efforts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13.1.2 - Examine the types of entities that threaten U.S.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1:50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1:52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foreign policy actions was the achievement of the Iranian nuclear deal an example of?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1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Economic aid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Military 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Covert action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Diplomacy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Disarmament.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5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U.S. Diplomatic Efforts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13.3.2 - Name the main purpose of diplomacy.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1:55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19. 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true of the Department of Defense?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356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fewer personnel than the State Department.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was created to gather all military activities under one department.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headed by the military joint chiefs of staff.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has consistently grown in size under every president.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It is staffed entirely by uniformed personnel.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81"/>
              <w:gridCol w:w="66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Who Makes Foreign Policy?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13.3.1 - Determine which members of the bureaucracy play a key role in foreign policy making.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1:57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To whom does the National Security Council report?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17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Joint Chiefs of Staff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CIA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Congress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 Department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President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81"/>
              <w:gridCol w:w="66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Who Makes Foreign Policy?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13.3.1 - Determine which members of the bureaucracy play a key role in foreign policy making.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2:03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Within the U.S. government, which executive agency has primary authority over foreign affairs?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91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Senate Committee on Foreign Relations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Federal Bureau of Investigation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Central Intelligence Agency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State Department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White House Executive Office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981"/>
              <w:gridCol w:w="66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Who Makes Foreign Policy?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13.3.1 - Determine which members of the bureaucracy play a key role in foreign policy making.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By passing the War Powers Resolution Act, Congress established limits on the powers of the president in setting foreign and defense policy following which of the following wars?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63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World War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Gulf War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Vietnam War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World War 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Korean War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40"/>
              <w:gridCol w:w="700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Who Makes Foreign Policy?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13.2.4 - Describe how the balance of power in foreign policy has shifted between the executive and legislative branches.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2:33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would be considered an intelligence activity?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10"/>
              <w:gridCol w:w="803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Overt information gathering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Establishing a business presence in a foreign country to promote use of American products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Helping to formulate foreign policy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Expanding American influence through pop culture, such as movies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Launching an invasion of another country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Who Makes Foreign Policy?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13.1.5 - List the main goals of U.S.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4:15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If Congress cut funding for American military operations in Syria, which of the following would it be doing?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794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Acting unconstitutionally because the president is commander-in-chief of the military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Rejecting a treaty or military pact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Using the “power of the purse”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Invoking the War Powers Act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Engaging in direct diplomacy 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29"/>
              <w:gridCol w:w="641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Who Makes Foreign Policy?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13.2.7 - Describe the foreign policy powers of Congress listed in the Constitution.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After World War I, the United States returned to a foreign policy based primarily on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79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Isolationism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Interventionism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Unilateralism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Globalization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Multilateralism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22"/>
              <w:gridCol w:w="60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Major Foreign Policy Themes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13.1.2 - Examine the types of entities that threaten U.S.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doctrine of containment set forth by George F. Kennan called for which of the following?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165"/>
              <w:gridCol w:w="807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United States seeking to "roll back" communism in Eastern Europe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United States building a metaphoric wall of policies to isolate communist countries from the rest of world, including keeping them out of the UN 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United States engaging in arms reduction talks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United States blocking the spread of communism to additional countries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No trade between capitalist countries like the United States and communist countries like the Soviet Union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22"/>
              <w:gridCol w:w="6018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Major Foreign Policy Themes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13.1.2 - Examine the types of entities that threaten U.S.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The first break with traditional isolationism and the first large-scale involvement of the United States in an international conflict on foreign soil took place with which of the following events?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1597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War of 1812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World War 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Vietnam War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World War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Korean War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Easy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Remember/Understand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Major Foreign Policy Themes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13.1.1 - Articulate the purpose of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When did the last vestige of American isolationism end?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3003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Great Depression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World War II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Entry into the United Nations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Vietnam War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Korean War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Major Foreign Policy Themes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13.1.1 - Articulate the purpose of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29. 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was a major determinant of U.S. foreign policy in the country's formative years?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656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That the United States was destined to become a very powerful nation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That the United States was very weak militarily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influence of religion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strength of America's navy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America's rejection of colonialism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Major Foreign Policy Themes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13.1.1 - Articulate the purpose of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4:33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Which of the following is an example of a U.S. isolationist policy?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400"/>
              <w:gridCol w:w="220"/>
              <w:gridCol w:w="23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First Gulf War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Formation of NATO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Containment doctrine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Monroe Doctrine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tcW w:w="400" w:type="dxa"/>
                  <w:noWrap w:val="0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0"/>
                      <w:szCs w:val="20"/>
                      <w:bdr w:val="nil"/>
                      <w:rtl w:val="0"/>
                    </w:rPr>
                    <w:t>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e.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40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Vietnam War</w:t>
                  </w:r>
                </w:p>
              </w:tc>
            </w:tr>
          </w:tbl>
          <w:p>
            <w:pPr>
              <w:rPr>
                <w:vanish/>
              </w:rPr>
            </w:pP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38"/>
              <w:gridCol w:w="46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Major Foreign Policy Themes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Multiple Choice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13.1.3 - Contrast isolationism with containment.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4:33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4:35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 and contrast moral idealism and political realism.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6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Facing the World: Foreign and Defense Policies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13.1.1 - Articulate the purpose of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4:37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4:40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foreign policy on the basis of moral idealism.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6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Facing the World: Foreign and Defense Policies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13.1.1 - Articulate the purpose of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4:40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4:42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 and contrast national security policy and defense policy.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36"/>
              <w:gridCol w:w="64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Facing the World: Foreign and Defense Policies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13.2.7 - Describe the foreign policy powers of Congress listed in the Constitution.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4:42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4:44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Analyze the course of the war on terror, and evaluate how much success the United States has had in waging it.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0"/>
              <w:gridCol w:w="60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Terrorism and Warfare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13.1.2 - Examine the types of entities that threaten U.S.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4:45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4:47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how the war on terror has influenced relations between the United States and other countries.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0"/>
              <w:gridCol w:w="60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Terrorism and Warfare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13.1.2 - Examine the types of entities that threaten U.S.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4:47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4:51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factors that contributed to the rise of ISIS/Islamic State.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0"/>
              <w:gridCol w:w="60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Terrorism and Warfare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13.1.2 - Examine the types of entities that threaten U.S.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5:58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5:59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purpose of terrorism.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0"/>
              <w:gridCol w:w="60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Terrorism and Warfare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13.1.2 - Examine the types of entities that threaten U.S.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5:59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6:00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describe the tactics used by terrorists.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0"/>
              <w:gridCol w:w="60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Terrorism and Warfare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13.1.2 - Examine the types of entities that threaten U.S.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6:00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6:01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39. 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Discuss the types of terrorism traditionally pursued in the twentieth century and how that has changed in the twenty-first century.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0"/>
              <w:gridCol w:w="60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Terrorism and Warfare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13.1.2 - Examine the types of entities that threaten U.S.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6:01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6:02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purpose and functions of the United Nations.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544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U.S. Diplomatic Efforts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13.3.3 - Explain the makeup of the United Nations (UN).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6:03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6:04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and describe the efforts to control further nuclear proliferation.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0"/>
              <w:gridCol w:w="60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U.S. Diplomatic Efforts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13.1.2 - Examine the types of entities that threaten U.S.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6:04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6:05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Describe the conflict between Israel and the Palestinians and the efforts to bring peace to this troubled part of the world.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U.S. Diplomatic Efforts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13.1.1 - Articulate the purpose of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6:05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6:08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concept of diplomacy and provide examples of its use.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51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U.S. Diplomatic Efforts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13.3.2 - Name the main purpose of diplomacy.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6:08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6:10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internationally recognized solution to the Israeli-Palestinian conflict.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U.S. Diplomatic Efforts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13.1.5 - List the main goals of U.S.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6:10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6:11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Describe American foreign policy toward Israel and explain whether U.S. policy is consistent with the internationally recognized solution to the problem.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U.S. Diplomatic Efforts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13.1.5 - List the main goals of U.S.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6:12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6:13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constitutional powers of the president in the area of foreign policymaking.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36"/>
              <w:gridCol w:w="64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Who Makes Foreign Policy?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13.2.7 - Describe the foreign policy powers of Congress listed in the Constitution.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6:13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6:14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how a trade war might affect U.S. consumer prices.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Who Makes Foreign Policy?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13.1.5 - List the main goals of U.S.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6:14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6:15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Describe the role of the president in setting national security policy.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69"/>
              <w:gridCol w:w="64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Who Makes Foreign Policy?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13.2.6 - Describe the foreign policy powers of the president listed in the Constitution.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6:15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6:16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49. 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Identify and describe the constitutional powers of the president to conduct foreign policy, including the use of military force.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169"/>
              <w:gridCol w:w="6471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Who Makes Foreign Policy?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13.2.6 - Describe the foreign policy powers of the president listed in the Constitution.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6:16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6:17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what the War Powers Act does and whether it can be considered an infringement on the president’s foreign policy powers.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1645"/>
              <w:gridCol w:w="6995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Who Makes Foreign Policy?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13.2.4 - Describe how the balance of power in foreign policy has shifted between the executive and legislative branches.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6:18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6:18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51. 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relationship between the United States and the Soviet Union during the Cold War.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0"/>
              <w:gridCol w:w="60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Major Foreign Policy Themes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13.1.2 - Examine the types of entities that threaten U.S.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6:19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52. 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Describe the evolution of American foreign policy from isolationism to global leadership.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Major Foreign Policy Themes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13.1.5 - List the main goals of U.S.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53. 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concept of containment and discuss how it relates to the Truman Doctrine.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79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Major Foreign Policy Themes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13.1.5 - List the main goals of U.S.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6:21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6:22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54. 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Compare and contrast isolationist and internationalist foreign policy.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622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Major Foreign Policy Themes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13.1.3 - Contrast isolationism with containment.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6:22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6:23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55. 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Discuss the nuclear arms race between the United States and the Soviet Union and explain how efforts were eventually made to try to limit the arms race.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6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Complex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Analyze/Evaluate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Major Foreign Policy Themes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13.1.1 - Articulate the purpose of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6:23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6:25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56. 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theory of containment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0"/>
              <w:gridCol w:w="60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Major Foreign Policy Themes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13.1.2 - Examine the types of entities that threaten U.S.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6:25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6:26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57. 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concept of realism.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750"/>
              <w:gridCol w:w="4659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Facing the World: Foreign and Defense Policies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13.1.1 - Articulate the purpose of foreign policy.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6:26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6:27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58. 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the purpose of national security and identify its primary goals.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236"/>
              <w:gridCol w:w="6404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Facing the World: Foreign and Defense Policies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13.2.7 - Describe the foreign policy powers of Congress listed in the Constitution.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6:28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6:29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59. 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Describe the rise of Chinese nationalism and explain why China’s neighbors might be concerned about the coming conflict with China.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0"/>
              <w:gridCol w:w="60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Major Foreign Policy Themes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13.1.2 - Examine the types of entities that threaten U.S.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6:29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6:30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tbl>
      <w:tblPr>
        <w:tblW w:w="5000" w:type="pct"/>
        <w:jc w:val="lef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>
      <w:tblGrid>
        <w:gridCol w:w="8640"/>
      </w:tblGrid>
      <w:tr>
        <w:tblPrEx>
          <w:tblW w:w="5000" w:type="pct"/>
          <w:jc w:val="left"/>
          <w:tblBorders>
            <w:top w:val="nil"/>
            <w:left w:val="nil"/>
            <w:bottom w:val="nil"/>
            <w:right w:val="nil"/>
            <w:insideH w:val="nil"/>
            <w:insideV w:val="nil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 w:val="0"/>
          <w:jc w:val="left"/>
        </w:trPr>
        <w:tc>
          <w:tcPr>
            <w:tcW w:w="50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pStyle w:val="p"/>
              <w:bidi w:val="0"/>
              <w:spacing w:before="0" w:beforeAutospacing="0" w:after="0" w:afterAutospacing="0"/>
              <w:jc w:val="left"/>
            </w:pP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60. </w:t>
            </w:r>
            <w:r>
              <w:rPr>
                <w:rStyle w:val="DefaultParagraphFont"/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  <w:bdr w:val="nil"/>
                <w:rtl w:val="0"/>
              </w:rPr>
              <w:t>Explain BREXIT and describe the concerns of both sides of the vote.</w:t>
            </w:r>
          </w:p>
          <w:tbl>
            <w:tblPr>
              <w:tblStyle w:val="questionMetaData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2630"/>
              <w:gridCol w:w="6010"/>
            </w:tblGrid>
            <w:tr>
              <w:tblPrEx>
                <w:jc w:val="left"/>
                <w:tblBorders>
                  <w:top w:val="nil"/>
                  <w:left w:val="nil"/>
                  <w:bottom w:val="nil"/>
                  <w:right w:val="nil"/>
                  <w:insideH w:val="nil"/>
                  <w:insideV w:val="nil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ANSWER: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pStyle w:val="p"/>
                    <w:bidi w:val="0"/>
                    <w:spacing w:before="0" w:beforeAutospacing="0" w:after="0" w:afterAutospacing="0"/>
                    <w:jc w:val="left"/>
                  </w:pPr>
                  <w:r>
                    <w:rPr>
                      <w:rStyle w:val="DefaultParagraphFont"/>
                      <w:rFonts w:ascii="Times New Roman" w:eastAsia="Times New Roman" w:hAnsi="Times New Roman" w:cs="Times New Roman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Students' answers may vary.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POINTS: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DIFFICULTY: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Moderate</w:t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br/>
                  </w: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Bloom's: Apply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REFERENCES: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The Major Foreign Policy Themes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QUESTION TYPE: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Essay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HAS VARIABLES: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False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STUDENT ENTRY MODE: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Basic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LEARNING OBJECTIVES: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13.1.2 - Examine the types of entities that threaten U.S. security.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CREATED: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6:30 AM</w:t>
                  </w:r>
                </w:p>
              </w:tc>
            </w:tr>
            <w:tr>
              <w:tblPrEx>
                <w:jc w:val="left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cantSplit w:val="0"/>
                <w:jc w:val="left"/>
              </w:trPr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/>
                      <w:iCs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DATE MODIFIED:  </w:t>
                  </w:r>
                </w:p>
              </w:tc>
              <w:tc>
                <w:tcPr>
                  <w:noWrap w:val="0"/>
                  <w:tcMar>
                    <w:top w:w="30" w:type="dxa"/>
                    <w:left w:w="0" w:type="dxa"/>
                    <w:bottom w:w="30" w:type="dxa"/>
                    <w:right w:w="0" w:type="dxa"/>
                  </w:tcMar>
                </w:tcPr>
                <w:p>
                  <w:pPr>
                    <w:bidi w:val="0"/>
                    <w:jc w:val="left"/>
                  </w:pPr>
                  <w:r>
                    <w:rPr>
                      <w:rStyle w:val="DefaultParagraphFont"/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2"/>
                      <w:szCs w:val="22"/>
                      <w:bdr w:val="nil"/>
                      <w:rtl w:val="0"/>
                    </w:rPr>
                    <w:t>12/12/2020 6:31 AM</w:t>
                  </w:r>
                </w:p>
              </w:tc>
            </w:tr>
          </w:tbl>
          <w:p/>
        </w:tc>
      </w:tr>
    </w:tbl>
    <w:p>
      <w:pPr>
        <w:bidi w:val="0"/>
        <w:spacing w:after="75"/>
        <w:jc w:val="left"/>
      </w:pPr>
    </w:p>
    <w:p>
      <w:pPr>
        <w:bidi w:val="0"/>
        <w:spacing w:after="75"/>
        <w:jc w:val="left"/>
      </w:pPr>
    </w:p>
    <w:sectPr>
      <w:headerReference w:type="default" r:id="rId4"/>
      <w:footerReference w:type="default" r:id="rId5"/>
      <w:pgMar w:top="720" w:right="720" w:bottom="720" w:left="720" w:header="720" w:footer="72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5465"/>
      <w:gridCol w:w="5315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</w:pPr>
          <w:r>
            <w:rPr>
              <w:rStyle w:val="DefaultParagraphFont"/>
              <w:b w:val="0"/>
              <w:bCs w:val="0"/>
              <w:i/>
              <w:iCs/>
              <w:sz w:val="16"/>
              <w:szCs w:val="16"/>
              <w:bdr w:val="nil"/>
              <w:rtl w:val="0"/>
            </w:rPr>
            <w:t>Copyright Cengage Learning. Powered by Cognero.</w:t>
          </w:r>
        </w:p>
      </w:tc>
      <w:tc>
        <w:tcPr>
          <w:tcW w:w="4500" w:type="pct"/>
          <w:tcBorders>
            <w:top w:val="nil"/>
            <w:left w:val="nil"/>
            <w:bottom w:val="nil"/>
            <w:right w:val="nil"/>
          </w:tcBorders>
        </w:tcPr>
        <w:p>
          <w:pPr>
            <w:bidi w:val="0"/>
            <w:jc w:val="right"/>
          </w:pPr>
          <w:r>
            <w:rPr>
              <w:rStyle w:val="DefaultParagraphFont"/>
              <w:b w:val="0"/>
              <w:bCs w:val="0"/>
              <w:sz w:val="16"/>
              <w:szCs w:val="16"/>
              <w:bdr w:val="nil"/>
              <w:rtl w:val="0"/>
            </w:rPr>
            <w:t>Page </w:t>
          </w:r>
          <w:r>
            <w:fldChar w:fldCharType="begin"/>
          </w:r>
          <w:r>
            <w:instrText>PAGE</w:instrText>
          </w:r>
          <w:r>
            <w:fldChar w:fldCharType="separate"/>
          </w:r>
          <w:r>
            <w:fldChar w:fldCharType="end"/>
          </w:r>
        </w:p>
      </w:tc>
    </w:tr>
  </w:tbl>
  <w:p/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800" w:type="dxa"/>
      <w:tblBorders>
        <w:top w:val="nil"/>
        <w:left w:val="nil"/>
        <w:bottom w:val="nil"/>
        <w:right w:val="nil"/>
        <w:insideH w:val="nil"/>
        <w:insideV w:val="nil"/>
      </w:tblBorders>
      <w:tblCellMar>
        <w:top w:w="0" w:type="dxa"/>
        <w:left w:w="0" w:type="dxa"/>
        <w:bottom w:w="0" w:type="dxa"/>
        <w:right w:w="0" w:type="dxa"/>
      </w:tblCellMar>
    </w:tblPr>
    <w:tblGrid>
      <w:gridCol w:w="5226"/>
      <w:gridCol w:w="3484"/>
      <w:gridCol w:w="2090"/>
    </w:tblGrid>
    <w:tr>
      <w:tblPrEx>
        <w:tblW w:w="10800" w:type="dxa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25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89"/>
            <w:gridCol w:w="4637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Name: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15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556"/>
            <w:gridCol w:w="2928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Class: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  <w:tc>
        <w:tcPr>
          <w:tcW w:w="900" w:type="pct"/>
          <w:noWrap w:val="0"/>
          <w:tcMar>
            <w:top w:w="0" w:type="dxa"/>
            <w:left w:w="0" w:type="dxa"/>
            <w:bottom w:w="0" w:type="dxa"/>
            <w:right w:w="0" w:type="dxa"/>
          </w:tcMar>
          <w:vAlign w:val="top"/>
        </w:tcPr>
        <w:tbl>
          <w:tblPr>
            <w:tblW w:w="5000" w:type="pct"/>
            <w:jc w:val="left"/>
            <w:tblBorders>
              <w:top w:val="nil"/>
              <w:left w:val="nil"/>
              <w:bottom w:val="nil"/>
              <w:right w:val="nil"/>
              <w:insideH w:val="nil"/>
              <w:insideV w:val="nil"/>
            </w:tblBorders>
            <w:tblCellMar>
              <w:top w:w="0" w:type="dxa"/>
              <w:left w:w="0" w:type="dxa"/>
              <w:bottom w:w="0" w:type="dxa"/>
              <w:right w:w="0" w:type="dxa"/>
            </w:tblCellMar>
          </w:tblPr>
          <w:tblGrid>
            <w:gridCol w:w="478"/>
            <w:gridCol w:w="1612"/>
          </w:tblGrid>
          <w:tr>
            <w:tblPrEx>
              <w:tblW w:w="5000" w:type="pct"/>
              <w:jc w:val="left"/>
              <w:tblBorders>
                <w:top w:val="nil"/>
                <w:left w:val="nil"/>
                <w:bottom w:val="nil"/>
                <w:right w:val="nil"/>
                <w:insideH w:val="nil"/>
                <w:insideV w:val="nil"/>
              </w:tblBorders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jc w:val="left"/>
            </w:trPr>
            <w:tc>
              <w:tcPr>
                <w:tcW w:w="15" w:type="dxa"/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Date:</w:t>
                </w:r>
              </w:p>
            </w:tc>
            <w:tc>
              <w:tcPr>
                <w:tcBorders>
                  <w:bottom w:val="single" w:sz="6" w:space="0" w:color="000000"/>
                </w:tcBorders>
                <w:noWrap w:val="0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top"/>
              </w:tcPr>
              <w:p>
                <w:pPr>
                  <w:bidi w:val="0"/>
                  <w:jc w:val="left"/>
                </w:pPr>
                <w:r>
                  <w:rPr>
                    <w:rStyle w:val="DefaultParagraphFont"/>
                    <w:b w:val="0"/>
                    <w:bCs w:val="0"/>
                    <w:i w:val="0"/>
                    <w:iCs w:val="0"/>
                    <w:smallCaps w:val="0"/>
                    <w:sz w:val="20"/>
                    <w:szCs w:val="20"/>
                    <w:bdr w:val="nil"/>
                    <w:rtl w:val="0"/>
                  </w:rPr>
                  <w:t> </w:t>
                </w:r>
              </w:p>
            </w:tc>
          </w:tr>
        </w:tbl>
        <w:p/>
      </w:tc>
    </w:tr>
  </w:tbl>
  <w:p>
    <w:pPr>
      <w:bidi w:val="0"/>
    </w:pPr>
    <w:r>
      <w:br/>
    </w:r>
    <w:r>
      <w:rPr>
        <w:rStyle w:val="DefaultParagraphFont"/>
        <w:rFonts w:ascii="Times New Roman" w:eastAsia="Times New Roman" w:hAnsi="Times New Roman" w:cs="Times New Roman"/>
        <w:b/>
        <w:bCs/>
        <w:strike w:val="0"/>
        <w:color w:val="000000"/>
        <w:sz w:val="22"/>
        <w:szCs w:val="22"/>
        <w:u w:val="single"/>
        <w:bdr w:val="nil"/>
        <w:rtl w:val="0"/>
      </w:rPr>
      <w:t>Chapter 16 - Foreign Policy</w:t>
    </w:r>
  </w:p>
  <w:p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isplayBackgroundShape/>
  <w:defaultTabStop w:val="720"/>
  <w:noPunctuationKerning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/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5BCE"/>
    <w:pPr>
      <w:spacing w:before="0" w:beforeAutospacing="0" w:after="0" w:afterAutospacing="0"/>
    </w:pPr>
    <w:rPr>
      <w:rFonts w:ascii="Arial" w:eastAsia="Arial" w:hAnsi="Arial" w:cs="Arial"/>
      <w:sz w:val="16"/>
      <w:szCs w:val="24"/>
      <w:bdr w:val="nil"/>
    </w:rPr>
  </w:style>
  <w:style w:type="paragraph" w:styleId="Heading1">
    <w:name w:val="heading 1"/>
    <w:basedOn w:val="Normal"/>
    <w:next w:val="Normal"/>
    <w:qFormat/>
    <w:rsid w:val="00EF7B96"/>
    <w:pPr>
      <w:keepNext/>
      <w:spacing w:before="240" w:after="60"/>
      <w:outlineLvl w:val="0"/>
    </w:pPr>
    <w:rPr>
      <w:rFonts w:ascii="Times New Roman" w:eastAsia="Times New Roman" w:hAnsi="Times New Roman" w:cs="Times New Roman"/>
      <w:b/>
      <w:bCs/>
      <w:i w:val="0"/>
      <w:kern w:val="32"/>
      <w:sz w:val="48"/>
      <w:szCs w:val="48"/>
      <w:bdr w:val="nil"/>
    </w:rPr>
  </w:style>
  <w:style w:type="paragraph" w:styleId="Heading2">
    <w:name w:val="heading 2"/>
    <w:basedOn w:val="Normal"/>
    <w:next w:val="Normal"/>
    <w:qFormat/>
    <w:rsid w:val="00EF7B96"/>
    <w:pPr>
      <w:keepNext/>
      <w:spacing w:before="240" w:after="60"/>
      <w:outlineLvl w:val="1"/>
    </w:pPr>
    <w:rPr>
      <w:rFonts w:ascii="Times New Roman" w:eastAsia="Times New Roman" w:hAnsi="Times New Roman" w:cs="Times New Roman"/>
      <w:b/>
      <w:bCs/>
      <w:i w:val="0"/>
      <w:iCs/>
      <w:sz w:val="36"/>
      <w:szCs w:val="36"/>
      <w:bdr w:val="nil"/>
    </w:rPr>
  </w:style>
  <w:style w:type="paragraph" w:styleId="Heading3">
    <w:name w:val="heading 3"/>
    <w:basedOn w:val="Normal"/>
    <w:next w:val="Normal"/>
    <w:qFormat/>
    <w:rsid w:val="00EF7B96"/>
    <w:pPr>
      <w:keepNext/>
      <w:spacing w:before="240" w:after="60"/>
      <w:outlineLvl w:val="2"/>
    </w:pPr>
    <w:rPr>
      <w:rFonts w:ascii="Times New Roman" w:eastAsia="Times New Roman" w:hAnsi="Times New Roman" w:cs="Times New Roman"/>
      <w:b/>
      <w:bCs/>
      <w:i w:val="0"/>
      <w:sz w:val="28"/>
      <w:szCs w:val="28"/>
      <w:bdr w:val="nil"/>
    </w:rPr>
  </w:style>
  <w:style w:type="paragraph" w:styleId="Heading4">
    <w:name w:val="heading 4"/>
    <w:basedOn w:val="Normal"/>
    <w:next w:val="Normal"/>
    <w:qFormat/>
    <w:rsid w:val="00EF7B96"/>
    <w:pPr>
      <w:keepNext/>
      <w:spacing w:before="240" w:after="60"/>
      <w:outlineLvl w:val="3"/>
    </w:pPr>
    <w:rPr>
      <w:rFonts w:ascii="Times New Roman" w:eastAsia="Times New Roman" w:hAnsi="Times New Roman" w:cs="Times New Roman"/>
      <w:b/>
      <w:bCs/>
      <w:i w:val="0"/>
      <w:sz w:val="24"/>
      <w:szCs w:val="24"/>
      <w:bdr w:val="nil"/>
    </w:rPr>
  </w:style>
  <w:style w:type="paragraph" w:styleId="Heading5">
    <w:name w:val="heading 5"/>
    <w:basedOn w:val="Normal"/>
    <w:next w:val="Normal"/>
    <w:qFormat/>
    <w:rsid w:val="00EF7B96"/>
    <w:pPr>
      <w:spacing w:before="240" w:after="60"/>
      <w:outlineLvl w:val="4"/>
    </w:pPr>
    <w:rPr>
      <w:rFonts w:ascii="Times New Roman" w:eastAsia="Times New Roman" w:hAnsi="Times New Roman" w:cs="Times New Roman"/>
      <w:b/>
      <w:bCs/>
      <w:i w:val="0"/>
      <w:iCs/>
      <w:sz w:val="20"/>
      <w:szCs w:val="20"/>
      <w:bdr w:val="nil"/>
    </w:rPr>
  </w:style>
  <w:style w:type="paragraph" w:styleId="Heading6">
    <w:name w:val="heading 6"/>
    <w:basedOn w:val="Normal"/>
    <w:next w:val="Normal"/>
    <w:qFormat/>
    <w:rsid w:val="00EF7B96"/>
    <w:pPr>
      <w:spacing w:before="240" w:after="60"/>
      <w:outlineLvl w:val="5"/>
    </w:pPr>
    <w:rPr>
      <w:rFonts w:ascii="Times New Roman" w:eastAsia="Times New Roman" w:hAnsi="Times New Roman" w:cs="Times New Roman"/>
      <w:b/>
      <w:bCs/>
      <w:i w:val="0"/>
      <w:sz w:val="16"/>
      <w:szCs w:val="16"/>
      <w:bdr w:val="nil"/>
    </w:rPr>
  </w:style>
  <w:style w:type="character" w:default="1" w:styleId="DefaultParagraphFont">
    <w:name w:val="Default Paragraph Font"/>
    <w:semiHidden/>
  </w:style>
  <w:style w:type="paragraph" w:customStyle="1" w:styleId="questionContentItem">
    <w:name w:val="questionContentItem"/>
    <w:basedOn w:val="Normal"/>
    <w:pPr/>
    <w:rPr>
      <w:bdr w:val="nil"/>
    </w:rPr>
  </w:style>
  <w:style w:type="paragraph" w:customStyle="1" w:styleId="p">
    <w:name w:val="p"/>
    <w:basedOn w:val="Normal"/>
    <w:pPr>
      <w:spacing w:before="0" w:beforeAutospacing="0" w:after="0" w:afterAutospacing="0"/>
    </w:pPr>
    <w:rPr>
      <w:bdr w:val="nil"/>
    </w:rPr>
  </w:style>
  <w:style w:type="table" w:customStyle="1" w:styleId="questionMetaData">
    <w:name w:val="questionMetaData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eader" Target="header1.xml" /><Relationship Id="rId5" Type="http://schemas.openxmlformats.org/officeDocument/2006/relationships/footer" Target="footer1.xml" /><Relationship Id="rId6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>Cengage Learning Online Assessment, Powered by Cognero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Chapter 16 - Foreign Policy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ublisher User">
    <vt:lpwstr>Cengage HWLAP Superuser</vt:lpwstr>
  </property>
</Properties>
</file>